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C8" w:rsidRDefault="007356C8">
      <w:pPr>
        <w:autoSpaceDE w:val="0"/>
        <w:autoSpaceDN w:val="0"/>
        <w:spacing w:after="78" w:line="220" w:lineRule="exact"/>
      </w:pPr>
    </w:p>
    <w:p w:rsidR="007356C8" w:rsidRPr="000864CC" w:rsidRDefault="00AD5EE2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7356C8" w:rsidRPr="000864CC" w:rsidRDefault="00AD5EE2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7356C8" w:rsidRPr="000864CC" w:rsidRDefault="00AD5EE2">
      <w:pPr>
        <w:autoSpaceDE w:val="0"/>
        <w:autoSpaceDN w:val="0"/>
        <w:spacing w:before="670" w:after="0" w:line="230" w:lineRule="auto"/>
        <w:ind w:right="275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0864C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</w:t>
      </w:r>
      <w:r w:rsidR="000864CC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bookmarkStart w:id="0" w:name="_GoBack"/>
      <w:bookmarkEnd w:id="0"/>
    </w:p>
    <w:p w:rsidR="007356C8" w:rsidRDefault="00AD5EE2">
      <w:pPr>
        <w:autoSpaceDE w:val="0"/>
        <w:autoSpaceDN w:val="0"/>
        <w:spacing w:before="670" w:after="1376" w:line="230" w:lineRule="auto"/>
        <w:ind w:right="314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7356C8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7356C8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7356C8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7356C8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31" w:type="dxa"/>
            <w:vMerge/>
          </w:tcPr>
          <w:p w:rsidR="007356C8" w:rsidRDefault="007356C8"/>
        </w:tc>
        <w:tc>
          <w:tcPr>
            <w:tcW w:w="3431" w:type="dxa"/>
            <w:vMerge/>
          </w:tcPr>
          <w:p w:rsidR="007356C8" w:rsidRDefault="007356C8"/>
        </w:tc>
      </w:tr>
      <w:tr w:rsidR="007356C8">
        <w:trPr>
          <w:trHeight w:hRule="exact" w:val="304"/>
        </w:trPr>
        <w:tc>
          <w:tcPr>
            <w:tcW w:w="3431" w:type="dxa"/>
            <w:vMerge/>
          </w:tcPr>
          <w:p w:rsidR="007356C8" w:rsidRDefault="007356C8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7356C8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7356C8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31" w:type="dxa"/>
            <w:vMerge/>
          </w:tcPr>
          <w:p w:rsidR="007356C8" w:rsidRDefault="007356C8"/>
        </w:tc>
        <w:tc>
          <w:tcPr>
            <w:tcW w:w="3431" w:type="dxa"/>
            <w:vMerge/>
          </w:tcPr>
          <w:p w:rsidR="007356C8" w:rsidRDefault="007356C8"/>
        </w:tc>
      </w:tr>
    </w:tbl>
    <w:p w:rsidR="007356C8" w:rsidRDefault="00AD5EE2">
      <w:pPr>
        <w:autoSpaceDE w:val="0"/>
        <w:autoSpaceDN w:val="0"/>
        <w:spacing w:before="978" w:after="0" w:line="230" w:lineRule="auto"/>
        <w:ind w:right="365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7356C8" w:rsidRDefault="00AD5EE2">
      <w:pPr>
        <w:autoSpaceDE w:val="0"/>
        <w:autoSpaceDN w:val="0"/>
        <w:spacing w:before="70" w:after="0" w:line="230" w:lineRule="auto"/>
        <w:ind w:right="442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2614160)</w:t>
      </w:r>
    </w:p>
    <w:p w:rsidR="007356C8" w:rsidRDefault="00AD5EE2">
      <w:pPr>
        <w:autoSpaceDE w:val="0"/>
        <w:autoSpaceDN w:val="0"/>
        <w:spacing w:before="166" w:after="0" w:line="230" w:lineRule="auto"/>
        <w:ind w:right="402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7356C8" w:rsidRDefault="00AD5EE2">
      <w:pPr>
        <w:autoSpaceDE w:val="0"/>
        <w:autoSpaceDN w:val="0"/>
        <w:spacing w:before="70" w:after="0" w:line="230" w:lineRule="auto"/>
        <w:ind w:right="3780"/>
        <w:jc w:val="right"/>
      </w:pPr>
      <w:r>
        <w:rPr>
          <w:rFonts w:ascii="Times New Roman" w:eastAsia="Times New Roman" w:hAnsi="Times New Roman"/>
          <w:color w:val="000000"/>
          <w:sz w:val="24"/>
        </w:rPr>
        <w:t>«Физическая культура»</w:t>
      </w:r>
    </w:p>
    <w:p w:rsidR="007356C8" w:rsidRDefault="00AD5EE2">
      <w:pPr>
        <w:autoSpaceDE w:val="0"/>
        <w:autoSpaceDN w:val="0"/>
        <w:spacing w:before="670" w:after="0" w:line="230" w:lineRule="auto"/>
        <w:ind w:right="268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7356C8" w:rsidRDefault="00AD5EE2">
      <w:pPr>
        <w:autoSpaceDE w:val="0"/>
        <w:autoSpaceDN w:val="0"/>
        <w:spacing w:before="70" w:after="0" w:line="230" w:lineRule="auto"/>
        <w:ind w:right="36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7356C8" w:rsidRDefault="00AD5EE2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Мирзаева Хайбат Багавдиновна</w:t>
      </w:r>
    </w:p>
    <w:p w:rsidR="007356C8" w:rsidRDefault="00AD5EE2">
      <w:pPr>
        <w:autoSpaceDE w:val="0"/>
        <w:autoSpaceDN w:val="0"/>
        <w:spacing w:before="70" w:after="0" w:line="230" w:lineRule="auto"/>
        <w:ind w:right="3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7356C8" w:rsidRDefault="007356C8">
      <w:pPr>
        <w:sectPr w:rsidR="007356C8">
          <w:pgSz w:w="11900" w:h="16840"/>
          <w:pgMar w:top="298" w:right="870" w:bottom="1440" w:left="738" w:header="720" w:footer="720" w:gutter="0"/>
          <w:cols w:space="720" w:equalWidth="0">
            <w:col w:w="10292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78" w:line="220" w:lineRule="exact"/>
      </w:pPr>
    </w:p>
    <w:p w:rsidR="007356C8" w:rsidRDefault="00AD5EE2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:rsidR="007356C8" w:rsidRDefault="007356C8">
      <w:pPr>
        <w:sectPr w:rsidR="007356C8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78" w:line="220" w:lineRule="exact"/>
      </w:pPr>
    </w:p>
    <w:p w:rsidR="007356C8" w:rsidRDefault="00AD5EE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7356C8" w:rsidRPr="000864CC" w:rsidRDefault="00AD5EE2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ом образовательном стандарте начального общего образования, а также на основе характеристики планируемых результатов духовно-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нравственного развития, воспитания и социализации обучающихся, представленной в Примерной программе воспитания (одобрена решением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ФУМО от 02.06.2020 г.).</w:t>
      </w:r>
    </w:p>
    <w:p w:rsidR="007356C8" w:rsidRPr="000864CC" w:rsidRDefault="00AD5EE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зической культуры, представляющая закономерности двигательной деятельности человека. Здоровье закладывается в детстве, и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качественное образование в части физического воспитания, физической культуры детей дошкольного и начального возраста определяет образ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жизни на многие годы.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7356C8" w:rsidRPr="000864CC" w:rsidRDefault="00AD5EE2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ндартизировано в соответствии с Единой всесоюзной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Основные предметные результаты по учебному предмету «Физическая культура» в соответствии с Ф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едеральным государственным образовательным стандартом начального общего образования (далее— ФГОС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шенствования, повышения физической и умственной работоспособности.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значительно их развить.</w:t>
      </w:r>
    </w:p>
    <w:p w:rsidR="007356C8" w:rsidRPr="000864CC" w:rsidRDefault="00AD5EE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, игровых, туристических и спортивных)».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НОО, а также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96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7356C8" w:rsidRPr="000864CC" w:rsidRDefault="00AD5EE2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Согласно своему назначению примерная рабочая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развития обучающихся в рамках учебного предмета «Физическая культура»; устанавливает обязател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рекомендуемую последовательность их изучения с учётом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356C8" w:rsidRPr="000864CC" w:rsidRDefault="00AD5EE2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» в образовательных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7356C8" w:rsidRPr="000864CC" w:rsidRDefault="00AD5EE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7356C8" w:rsidRPr="000864CC" w:rsidRDefault="00AD5EE2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7356C8" w:rsidRPr="000864CC" w:rsidRDefault="00AD5EE2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«Физическая культура» обладает широкими возможностями в исп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ользовании форм, средств и методов обучения. Существенным компонентом содержания учебного </w:t>
      </w:r>
      <w:proofErr w:type="spellStart"/>
      <w:proofErr w:type="gram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proofErr w:type="gram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Программа осно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ий, воспитание устойчивых навыков выполнения основных двигательных действий, укрепление здоровья.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ьтура» в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96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обеспечивает создание условий для высокого качества преподавания учебного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пред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мета«Физическая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ежима учебных занятий, создание условий для профилактики заболеваний и оздоровления обучающихся;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ме развития школьного спорта до 2024 г., и направлена на достижение национальных целей развития Российской Федерации, а именно: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зовательного пространства Российской Федерации.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компетентных и успешных граждан России, способных к активной самореализации в личной,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общественной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7356C8" w:rsidRPr="000864CC" w:rsidRDefault="00AD5EE2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рческое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аботать в команде; проявлять лидерские качества.</w:t>
      </w:r>
    </w:p>
    <w:p w:rsidR="007356C8" w:rsidRPr="000864CC" w:rsidRDefault="00AD5EE2">
      <w:pPr>
        <w:autoSpaceDE w:val="0"/>
        <w:autoSpaceDN w:val="0"/>
        <w:spacing w:before="70" w:after="0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личностно-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ной деятельности на решение задач развития культуры движения, физическое воспитание.</w:t>
      </w:r>
    </w:p>
    <w:p w:rsidR="007356C8" w:rsidRPr="000864CC" w:rsidRDefault="00AD5EE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ющихся. Для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66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proofErr w:type="gram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культура»состоит</w:t>
      </w:r>
      <w:proofErr w:type="spellEnd"/>
      <w:proofErr w:type="gram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из следующих компонентов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7356C8" w:rsidRPr="000864CC" w:rsidRDefault="00AD5EE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7356C8" w:rsidRPr="000864CC" w:rsidRDefault="00AD5EE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физическое совершенствование (мотивационно-процессуальный компонент деятельности),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которое подразделяется на физкультурно-оздоровительную и спортивно-оздоровительную деятельность.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последовательности предполагае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сти, координации, быстроты.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обучающегося.</w:t>
      </w:r>
    </w:p>
    <w:p w:rsidR="007356C8" w:rsidRPr="000864CC" w:rsidRDefault="00AD5EE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7356C8" w:rsidRPr="000864CC" w:rsidRDefault="00AD5EE2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7356C8" w:rsidRPr="000864CC" w:rsidRDefault="00AD5EE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>П</w:t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ринцип доступности и индивидуализации.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возможностям обучающихся. При реализации принципа доступности учитывается готовност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ающейся в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7356C8" w:rsidRPr="000864CC" w:rsidRDefault="00AD5EE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сть техники выполнения упражнений (комплексов упражнений), техники дыхания,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66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7356C8" w:rsidRPr="000864CC" w:rsidRDefault="00AD5EE2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изических упражнений на организм, обучающиеся учатся самостоятельно и творчески решать двигательные задачи.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динамичности выражает общую тенденцию требований,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ние заданий с общей тенденцией к росту физических нагрузок.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:rsidR="007356C8" w:rsidRPr="000864CC" w:rsidRDefault="00AD5EE2">
      <w:pPr>
        <w:autoSpaceDE w:val="0"/>
        <w:autoSpaceDN w:val="0"/>
        <w:spacing w:before="70" w:after="0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предполагает соблюдение главных педагогических правил: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оздоровительной деятельности.</w:t>
      </w:r>
    </w:p>
    <w:p w:rsidR="007356C8" w:rsidRPr="000864CC" w:rsidRDefault="00AD5EE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учитывается взаимосвязь изучаемых яв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лений и процессов, что позволит успешно достигнуть планируемых результатов — предметных,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7356C8" w:rsidRPr="000864CC" w:rsidRDefault="00AD5EE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7356C8" w:rsidRPr="000864CC" w:rsidRDefault="00AD5EE2">
      <w:pPr>
        <w:autoSpaceDE w:val="0"/>
        <w:autoSpaceDN w:val="0"/>
        <w:spacing w:before="190" w:after="0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356C8" w:rsidRPr="000864CC" w:rsidRDefault="00AD5EE2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7356C8" w:rsidRPr="000864CC" w:rsidRDefault="00AD5EE2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ач физической культуры на всех уровнях общего образования.</w:t>
      </w:r>
    </w:p>
    <w:p w:rsidR="007356C8" w:rsidRPr="000864CC" w:rsidRDefault="00AD5EE2">
      <w:pPr>
        <w:autoSpaceDE w:val="0"/>
        <w:autoSpaceDN w:val="0"/>
        <w:spacing w:before="70" w:after="0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агогические основы деятельности), знания об обществе (историко-социологические основы деятельности).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ниях для укрепления здоровья (физического, социального и психологического), освоении упражнений основной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ренняя гимнастика, гимнастические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66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и как результат— физическое воспитание, формирование здоровья и здорового образа жизни.</w:t>
      </w:r>
    </w:p>
    <w:p w:rsidR="007356C8" w:rsidRPr="000864CC" w:rsidRDefault="00AD5EE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7356C8" w:rsidRPr="000864CC" w:rsidRDefault="00AD5EE2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ественного начального общего образования;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7356C8" w:rsidRPr="000864CC" w:rsidRDefault="00AD5EE2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ательных потребностей и способностей обучающихся (включая одарённых детей, детей с ограниченными возможностями здоровья);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государственные гарантии качества начального общего образования, личностного развития обучающихся;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технологий командной работы на основе личного вклада каждого в решение общих задач, осознания ли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чной ответственности, объективной оценки своих и командных возможностей.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7356C8" w:rsidRPr="000864CC" w:rsidRDefault="00AD5EE2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физического совершенствования;</w:t>
      </w:r>
    </w:p>
    <w:p w:rsidR="007356C8" w:rsidRPr="000864CC" w:rsidRDefault="00AD5EE2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цессе, взаимопомощь при изучении и выполнении физических упражнений;</w:t>
      </w:r>
    </w:p>
    <w:p w:rsidR="007356C8" w:rsidRPr="000864CC" w:rsidRDefault="00AD5EE2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ую </w:t>
      </w:r>
      <w:proofErr w:type="gram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тему по общим сведениям</w:t>
      </w:r>
      <w:proofErr w:type="gram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138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1 классе, составляет 99 часов.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358" w:right="832" w:bottom="1440" w:left="666" w:header="720" w:footer="720" w:gutter="0"/>
          <w:cols w:space="720" w:equalWidth="0">
            <w:col w:w="10402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78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30" w:lineRule="auto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Исходные положения в физических упражнениях: стойки, упоры, седы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, положения лёжа, сидя, у опоры.</w:t>
      </w:r>
    </w:p>
    <w:p w:rsidR="007356C8" w:rsidRPr="000864CC" w:rsidRDefault="00AD5EE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7356C8" w:rsidRPr="000864CC" w:rsidRDefault="00AD5EE2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Место для занятий физическими упражне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:rsidR="007356C8" w:rsidRPr="000864CC" w:rsidRDefault="00AD5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:rsidR="007356C8" w:rsidRPr="000864CC" w:rsidRDefault="00AD5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Самок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онтроль. Строевые команды, построение, расчёт.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proofErr w:type="spellStart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Упражнения общей разминки. Влияние выполнения упражнений общей разминки на подготовку мышц тела к выполнению физических упражнений. Освое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енями и в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Освоение техники выполнения упражнений для формирования и ра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жнения для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:rsidR="007356C8" w:rsidRPr="000864CC" w:rsidRDefault="00AD5EE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й вчетверо, — перед собой, сложенной вдвое —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7356C8" w:rsidRPr="000864CC" w:rsidRDefault="00AD5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мяча из руки в руку.</w:t>
      </w:r>
    </w:p>
    <w:p w:rsidR="007356C8" w:rsidRPr="000864CC" w:rsidRDefault="00AD5EE2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 для развития координации и развития жизненно важных на</w:t>
      </w:r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выков и умений </w:t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градусов в обе стороны.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98" w:right="638" w:bottom="290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96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:rsidR="007356C8" w:rsidRPr="000864CC" w:rsidRDefault="00AD5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864CC">
        <w:rPr>
          <w:lang w:val="ru-RU"/>
        </w:rPr>
        <w:tab/>
      </w:r>
      <w:proofErr w:type="spellStart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Музы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7356C8" w:rsidRPr="000864CC" w:rsidRDefault="00AD5EE2">
      <w:pPr>
        <w:autoSpaceDE w:val="0"/>
        <w:autoSpaceDN w:val="0"/>
        <w:spacing w:before="70" w:after="0" w:line="262" w:lineRule="auto"/>
        <w:ind w:left="180" w:right="2160"/>
        <w:rPr>
          <w:lang w:val="ru-RU"/>
        </w:rPr>
      </w:pPr>
      <w:proofErr w:type="spellStart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0864C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316" w:right="1156" w:bottom="1440" w:left="666" w:header="720" w:footer="720" w:gutter="0"/>
          <w:cols w:space="720" w:equalWidth="0">
            <w:col w:w="10078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78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30" w:lineRule="auto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356C8" w:rsidRPr="000864CC" w:rsidRDefault="00AD5EE2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к результатам освоения основных образовательных программ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начального общего образования ФГОС программа направлена на достижение обучающимися личностных, </w:t>
      </w:r>
      <w:proofErr w:type="spellStart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по физической культуре.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начального общего образования д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способствуют процессам самопознания, саморазвития и социализации обучающихся.</w:t>
      </w:r>
    </w:p>
    <w:p w:rsidR="007356C8" w:rsidRPr="000864CC" w:rsidRDefault="00AD5EE2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 на их основе.</w:t>
      </w:r>
    </w:p>
    <w:p w:rsidR="007356C8" w:rsidRPr="000864CC" w:rsidRDefault="00AD5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7356C8" w:rsidRPr="000864CC" w:rsidRDefault="00AD5EE2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знаниях о человеке.</w:t>
      </w:r>
    </w:p>
    <w:p w:rsidR="007356C8" w:rsidRPr="000864CC" w:rsidRDefault="00AD5EE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7356C8" w:rsidRPr="000864CC" w:rsidRDefault="00AD5EE2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7356C8" w:rsidRPr="000864CC" w:rsidRDefault="00AD5EE2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7356C8" w:rsidRPr="000864CC" w:rsidRDefault="00AD5EE2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мотивы, направленные на получение новых знаний по физической культуре, необходимых для формирования здоро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вья и здоровых привычек, физического развития и физического совершенствования;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информаци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онных технологий;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обучению и познанию, любознательность, готовность и способность к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7356C8" w:rsidRPr="000864CC" w:rsidRDefault="00AD5EE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108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своего здоровья для себя, общества, государства; ответственное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регулярным занятиям физической культурой, в том числе освоению гимнастических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7356C8" w:rsidRPr="000864CC" w:rsidRDefault="00AD5EE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7356C8" w:rsidRPr="000864CC" w:rsidRDefault="00AD5EE2">
      <w:pPr>
        <w:autoSpaceDE w:val="0"/>
        <w:autoSpaceDN w:val="0"/>
        <w:spacing w:before="178" w:after="0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 целесообразное отношение к п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рожающих здоровью и жизни людей;</w:t>
      </w:r>
    </w:p>
    <w:p w:rsidR="007356C8" w:rsidRPr="000864CC" w:rsidRDefault="00AD5EE2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:rsidR="007356C8" w:rsidRPr="000864CC" w:rsidRDefault="00AD5EE2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образовательной программы по физической культуре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отражают овладение универсальными познавательными действиями.</w:t>
      </w:r>
    </w:p>
    <w:p w:rsidR="007356C8" w:rsidRPr="000864CC" w:rsidRDefault="00AD5EE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 составе метапредметных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рые обеспечивают формирование готовности к самостоятельному планированию и осуществлению учебной деятельности.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образовательной программы по физической культуре отражают овладение универсальными учебными действиями, в том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числе: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:rsidR="007356C8" w:rsidRPr="000864CC" w:rsidRDefault="00AD5EE2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терминах и понятиях, используемых в физической культуре (в пределах изученного), применять изученную терминологию в своих устных 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высказываниях;</w:t>
      </w:r>
    </w:p>
    <w:p w:rsidR="007356C8" w:rsidRPr="000864CC" w:rsidRDefault="00AD5EE2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правила безопасного поведения при освоении физических упражнений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, плавании;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физическими упражнениями и их влиянием на развитие физических качеств;</w:t>
      </w:r>
    </w:p>
    <w:p w:rsidR="007356C8" w:rsidRPr="000864CC" w:rsidRDefault="00AD5EE2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виды физических упражнений в соответствии с определённым классификационным признаком: по признаку исторически сложившихся си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стем физического воспитания, по преимущественной целевой направленности их использования,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72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7356C8" w:rsidRPr="000864CC" w:rsidRDefault="00AD5EE2">
      <w:pPr>
        <w:autoSpaceDE w:val="0"/>
        <w:autoSpaceDN w:val="0"/>
        <w:spacing w:before="238" w:after="0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формиров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 находить решение и действовать да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же в ситуациях неуспеха;</w:t>
      </w:r>
    </w:p>
    <w:p w:rsidR="007356C8" w:rsidRPr="000864CC" w:rsidRDefault="00AD5EE2">
      <w:pPr>
        <w:autoSpaceDE w:val="0"/>
        <w:autoSpaceDN w:val="0"/>
        <w:spacing w:before="238" w:after="0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овладевать базовыми предметными и межпредметными понятиями, отражающими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еятельности иных учебных предметов;</w:t>
      </w:r>
    </w:p>
    <w:p w:rsidR="007356C8" w:rsidRPr="000864CC" w:rsidRDefault="00AD5EE2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информацию, полученную посредством наблюдений, просмотра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их физических упражнений;</w:t>
      </w:r>
    </w:p>
    <w:p w:rsidR="007356C8" w:rsidRPr="000864CC" w:rsidRDefault="00AD5EE2">
      <w:pPr>
        <w:autoSpaceDE w:val="0"/>
        <w:autoSpaceDN w:val="0"/>
        <w:spacing w:before="238" w:after="0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возможности её использования для ре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шения конкретных учебных задач.</w:t>
      </w:r>
    </w:p>
    <w:p w:rsidR="007356C8" w:rsidRPr="000864CC" w:rsidRDefault="00AD5EE2">
      <w:pPr>
        <w:autoSpaceDE w:val="0"/>
        <w:autoSpaceDN w:val="0"/>
        <w:spacing w:before="178" w:after="0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обучающегося осуществлять коммуникативную деятельность, использовать правила общения в конкретных учебных и внеучебных ситуациях; самостоятельную орг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анизацию речевой деятельности в устной и письменной форме:</w:t>
      </w:r>
    </w:p>
    <w:p w:rsidR="007356C8" w:rsidRPr="000864CC" w:rsidRDefault="00AD5EE2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итывать их в диалоге;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описывать влияние физической культуры на здоровье и эмоциональное благополучие человека;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гипотезы о возможных отрицательных последствиях нарушения правил при выполнении физических движений, в играх и игровых заданиях,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спортивных эстафетах;</w:t>
      </w:r>
    </w:p>
    <w:p w:rsidR="007356C8" w:rsidRPr="000864CC" w:rsidRDefault="00AD5EE2">
      <w:pPr>
        <w:autoSpaceDE w:val="0"/>
        <w:autoSpaceDN w:val="0"/>
        <w:spacing w:before="240" w:after="0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ролей, выполнение функциональных обяз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анностей, осуществление действий для достижения результата;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продукт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7356C8" w:rsidRPr="000864CC" w:rsidRDefault="00AD5EE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конструктивно разрешать конфликты посредством учёта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интересов сторон и сотрудничества.</w:t>
      </w:r>
    </w:p>
    <w:p w:rsidR="007356C8" w:rsidRPr="000864CC" w:rsidRDefault="00AD5EE2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92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66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строить учебно-познавательную деятельность, учит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ывая все её компоненты (цель, мотив, прогноз, средства, контроль, оценка):</w:t>
      </w:r>
    </w:p>
    <w:p w:rsidR="007356C8" w:rsidRPr="000864CC" w:rsidRDefault="00AD5EE2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7356C8" w:rsidRPr="000864CC" w:rsidRDefault="00AD5EE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 возникновение возможных ситуаций, опасных для здоровья и жизни;</w:t>
      </w:r>
    </w:p>
    <w:p w:rsidR="007356C8" w:rsidRPr="000864CC" w:rsidRDefault="00AD5EE2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проявлять волевую саморегуляцию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осуществ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7356C8" w:rsidRPr="000864CC" w:rsidRDefault="00AD5EE2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ой деятельности.</w:t>
      </w:r>
    </w:p>
    <w:p w:rsidR="007356C8" w:rsidRPr="000864CC" w:rsidRDefault="00AD5EE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 предметных результатов по освоению обязательного содержания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включены физические упражнения:</w:t>
      </w:r>
    </w:p>
    <w:p w:rsidR="007356C8" w:rsidRPr="000864CC" w:rsidRDefault="00AD5EE2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красотой и координационной сложностью всех движений;</w:t>
      </w:r>
    </w:p>
    <w:p w:rsidR="007356C8" w:rsidRPr="000864CC" w:rsidRDefault="00AD5EE2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. п.);</w:t>
      </w:r>
    </w:p>
    <w:p w:rsidR="007356C8" w:rsidRPr="000864CC" w:rsidRDefault="00AD5EE2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препятствий на местности;</w:t>
      </w:r>
    </w:p>
    <w:p w:rsidR="007356C8" w:rsidRPr="000864CC" w:rsidRDefault="00AD5EE2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кие упражнения).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86" w:right="706" w:bottom="40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78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62" w:lineRule="auto"/>
        <w:ind w:left="180" w:right="432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сформированность у обучающихся определённых умений. </w:t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7356C8" w:rsidRPr="000864CC" w:rsidRDefault="00AD5EE2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предмет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ные области физической культуры (гимнастика, игры, туризм, спорт);</w:t>
      </w:r>
    </w:p>
    <w:p w:rsidR="007356C8" w:rsidRPr="000864CC" w:rsidRDefault="00AD5EE2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ть представление о здоровом образе жизни, о важности ведения активного образа жизни;</w:t>
      </w:r>
    </w:p>
    <w:p w:rsidR="007356C8" w:rsidRPr="000864CC" w:rsidRDefault="00AD5EE2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7356C8" w:rsidRPr="000864CC" w:rsidRDefault="00AD5EE2">
      <w:pPr>
        <w:autoSpaceDE w:val="0"/>
        <w:autoSpaceDN w:val="0"/>
        <w:spacing w:before="240" w:after="0" w:line="281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ия; знать и описывать формы наблюдения за динамикой развития гибкости и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:rsidR="007356C8" w:rsidRPr="000864CC" w:rsidRDefault="00AD5EE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виды разминки.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0864CC">
        <w:rPr>
          <w:lang w:val="ru-RU"/>
        </w:rPr>
        <w:br/>
      </w: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здоровьеформирующими физическими </w:t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>упражнениями:</w:t>
      </w:r>
    </w:p>
    <w:p w:rsidR="007356C8" w:rsidRPr="000864CC" w:rsidRDefault="00AD5EE2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выбирать гимнастические упражнения для формирования стопы, осанки в положении стоя, сидя и при ходьбе; упражнения для развития гибкости и координации;</w:t>
      </w:r>
    </w:p>
    <w:p w:rsidR="007356C8" w:rsidRPr="000864CC" w:rsidRDefault="00AD5EE2">
      <w:pPr>
        <w:autoSpaceDE w:val="0"/>
        <w:autoSpaceDN w:val="0"/>
        <w:spacing w:before="238" w:after="0"/>
        <w:ind w:left="420" w:right="7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составлять и выполнять индивидуальный распорядок дня с включением утренней гимнастики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, физкультминуток, выполнения упражнений гимнастики; измерять и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7356C8" w:rsidRPr="000864CC" w:rsidRDefault="00AD5EE2">
      <w:pPr>
        <w:tabs>
          <w:tab w:val="left" w:pos="180"/>
        </w:tabs>
        <w:autoSpaceDE w:val="0"/>
        <w:autoSpaceDN w:val="0"/>
        <w:spacing w:before="178" w:after="0" w:line="262" w:lineRule="auto"/>
        <w:ind w:right="1296"/>
        <w:rPr>
          <w:lang w:val="ru-RU"/>
        </w:rPr>
      </w:pPr>
      <w:r w:rsidRPr="000864CC">
        <w:rPr>
          <w:lang w:val="ru-RU"/>
        </w:rPr>
        <w:tab/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</w:t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>ры и спортивные эстафеты, строевые упражнения:</w:t>
      </w:r>
    </w:p>
    <w:p w:rsidR="007356C8" w:rsidRPr="000864CC" w:rsidRDefault="00AD5EE2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7356C8" w:rsidRPr="000864CC" w:rsidRDefault="00AD5EE2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</w:t>
      </w:r>
      <w:r w:rsidRPr="000864CC">
        <w:rPr>
          <w:rFonts w:ascii="Times New Roman" w:eastAsia="Times New Roman" w:hAnsi="Times New Roman"/>
          <w:i/>
          <w:color w:val="000000"/>
          <w:sz w:val="24"/>
          <w:lang w:val="ru-RU"/>
        </w:rPr>
        <w:t>ельная деятельность:</w:t>
      </w:r>
    </w:p>
    <w:p w:rsidR="007356C8" w:rsidRPr="000864CC" w:rsidRDefault="00AD5EE2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7356C8" w:rsidRPr="000864CC" w:rsidRDefault="00AD5EE2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упражнения основной гимнастики на развитие физических качеств (гибкость, координация),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7356C8" w:rsidRPr="000864CC" w:rsidRDefault="00AD5EE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гимнастические упражнения на развитие моторики, координационно-скоростных способностей, в том числе с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гимнастических предметов (скакалка, мяч);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98" w:right="710" w:bottom="302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168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71" w:lineRule="auto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осваивать гимнастические упражнения, направленные на развитие жизненно важных навыков и умений (г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руппировка, кувырки; повороты в обе стороны; равновесие на каждой ноге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:rsidR="007356C8" w:rsidRPr="000864CC" w:rsidRDefault="00AD5EE2">
      <w:pPr>
        <w:autoSpaceDE w:val="0"/>
        <w:autoSpaceDN w:val="0"/>
        <w:spacing w:before="238" w:after="0" w:line="230" w:lineRule="auto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—  осваивать способы игровой деятельности.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388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64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258" w:line="233" w:lineRule="auto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850"/>
        <w:gridCol w:w="530"/>
        <w:gridCol w:w="1104"/>
        <w:gridCol w:w="1140"/>
        <w:gridCol w:w="866"/>
        <w:gridCol w:w="3722"/>
        <w:gridCol w:w="1080"/>
        <w:gridCol w:w="1814"/>
      </w:tblGrid>
      <w:tr w:rsidR="007356C8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356C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</w:tr>
      <w:tr w:rsidR="007356C8" w:rsidRPr="000864C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7356C8" w:rsidRPr="000864CC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Физическая культура: Гимнастика. Игры. Туризм. Спорт. </w:t>
            </w: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Важность регулярных занятий физической культурой в рамках учебной и внеурочной деятельности.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 разделы урока.</w:t>
            </w:r>
          </w:p>
          <w:p w:rsidR="007356C8" w:rsidRDefault="00AD5EE2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ГТО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01.09.2022 02.09.2022</w:t>
            </w:r>
          </w:p>
        </w:tc>
        <w:tc>
          <w:tcPr>
            <w:tcW w:w="3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Игры. Туризм. Спорт;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0864C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356C8" w:rsidRPr="000864C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поведения на уроках физической культуры. Общие принципы выполнения физических упражнений.</w:t>
            </w:r>
          </w:p>
          <w:p w:rsidR="007356C8" w:rsidRDefault="00AD5EE2">
            <w:pPr>
              <w:autoSpaceDE w:val="0"/>
              <w:autoSpaceDN w:val="0"/>
              <w:spacing w:before="18" w:after="0" w:line="245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Гимнастический шаг. Гимнастический (мягкий) бег.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 хореографические позиции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06.09.2022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Игры. Туризм. Спорт;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0864C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356C8" w:rsidRPr="000864C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Место для занятий физическими упражнениями. Спортивное </w:t>
            </w: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оборудование и инвентарь. Одежда для занятий физическими упражнениями. Техника безопасности при выполнении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физических упражнений, проведении игр и спортивных эстафет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09.09.2022 13.09.2022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Игры.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Туризм. Спорт;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0864C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356C8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 w:right="288"/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Распорядок дня. Личная гигиена. Основные правила личной гигиены.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15.09.2022 16.09.2022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правила личной гигиены и правила закаливания;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7356C8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4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Строевые команды, виды построения, расчёта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20.09.2022 22.09.2022</w:t>
            </w:r>
          </w:p>
        </w:tc>
        <w:tc>
          <w:tcPr>
            <w:tcW w:w="37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строевые команды и определения при организации строя;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7356C8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7356C8"/>
        </w:tc>
      </w:tr>
      <w:tr w:rsidR="007356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Способы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физкультурной деятельности</w:t>
            </w:r>
          </w:p>
        </w:tc>
      </w:tr>
      <w:tr w:rsidR="007356C8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23.09.2022 29.09.2022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 составлять упражнения основной гимнастики для утренней зарядки 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физкультминуток;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7356C8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30.09.2022 06.10.2022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7356C8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Самоконтроль. Строевые команды и построения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07.10.2022 14.10.2022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и определять внешние признаки утомления во время занятий гимнастикой;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7356C8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7356C8"/>
        </w:tc>
      </w:tr>
      <w:tr w:rsidR="007356C8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Физкультурно-оздоровительная деятельность</w:t>
            </w:r>
          </w:p>
        </w:tc>
      </w:tr>
      <w:tr w:rsidR="007356C8" w:rsidRPr="000864C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упражнений основной гимнастики: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 для формирования и развития опорно-двигательного аппарата;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 для развития координации, моторики и жизненно важных навыков и умений.</w:t>
            </w:r>
          </w:p>
          <w:p w:rsidR="007356C8" w:rsidRPr="000864CC" w:rsidRDefault="00AD5EE2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Контроль величины </w:t>
            </w:r>
            <w:r w:rsidRPr="000864C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нагрузки и дыхания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17.10.2022 17.01.2023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самостоятельному выполнению упражнений для развития координации, моторики и жизненно важных навыков и умений;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0864C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7356C8" w:rsidRPr="000864CC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Игры и игровые задания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19.01.2023 14.03.2023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Музыкально-сценические игры. Игровые задания. Спортивные эстафеты с мячом, со скакалкой;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0864C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7356C8" w:rsidRPr="000864CC" w:rsidRDefault="007356C8">
      <w:pPr>
        <w:autoSpaceDE w:val="0"/>
        <w:autoSpaceDN w:val="0"/>
        <w:spacing w:after="0" w:line="14" w:lineRule="exact"/>
        <w:rPr>
          <w:lang w:val="ru-RU"/>
        </w:rPr>
      </w:pPr>
    </w:p>
    <w:p w:rsidR="007356C8" w:rsidRPr="000864CC" w:rsidRDefault="007356C8">
      <w:pPr>
        <w:rPr>
          <w:lang w:val="ru-RU"/>
        </w:rPr>
        <w:sectPr w:rsidR="007356C8" w:rsidRPr="000864CC">
          <w:pgSz w:w="16840" w:h="11900"/>
          <w:pgMar w:top="282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850"/>
        <w:gridCol w:w="530"/>
        <w:gridCol w:w="1104"/>
        <w:gridCol w:w="1140"/>
        <w:gridCol w:w="866"/>
        <w:gridCol w:w="3722"/>
        <w:gridCol w:w="1080"/>
        <w:gridCol w:w="1814"/>
      </w:tblGrid>
      <w:tr w:rsidR="007356C8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Организующие команды и приемы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16.03.2023 17.03.2023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при выполнении организующих команд: «Становись!», 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«Равняйсь!»,«Смирно!», «Вольно!»,«Отставить!», «Разойдись»,«По порядку рассчитайсь!», «На первый—второй рассчитайсь!», «На первый—третий рассчитайсь!»;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7356C8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56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7356C8"/>
        </w:tc>
      </w:tr>
      <w:tr w:rsidR="007356C8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Спортивно-оздоровительная деятельность</w:t>
            </w:r>
          </w:p>
        </w:tc>
      </w:tr>
      <w:tr w:rsidR="007356C8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Освоение физических упражнений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21.03.2023 25.05.2023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самостоятельному выполнению гимнастических упражнений для растяжки задней поверхности мышц бедра и формирования </w:t>
            </w: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выворотности стоп;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7356C8">
        <w:trPr>
          <w:trHeight w:hRule="exact" w:val="34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97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7356C8"/>
        </w:tc>
      </w:tr>
      <w:tr w:rsidR="007356C8">
        <w:trPr>
          <w:trHeight w:hRule="exact" w:val="328"/>
        </w:trPr>
        <w:tc>
          <w:tcPr>
            <w:tcW w:w="5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93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78" w:line="220" w:lineRule="exact"/>
      </w:pPr>
    </w:p>
    <w:p w:rsidR="007356C8" w:rsidRDefault="00AD5EE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356C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6C8" w:rsidRDefault="007356C8"/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физической культуры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уроке физической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356C8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 Олимпийских игр. Олимпийские игры в России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356C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для занятий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физическими упражнениями. Спортивное оборудование и инвентарь. Одежда для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занятий физическими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безопасности при выполнении физических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упражнений, проведении игр и спортивных эстафет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Физические упражнения: исходные положения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Организующие команды:«Стройся», «Смирно», «На первый, второй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рассчитайсь», «Вольно»,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«Шагом марш», «На месте стой, раз, два», «Равняйсь»,«В две шеренги становись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организующих команд: «Стройся»,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«Смирно», «На первый,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второй рассчитайсь»,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«Вольно», «Шагом марш»,«На месте стой, раз, два»,«Равняйсь», «В две шеренги становись»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98" w:right="650" w:bottom="8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б щ и е п р и н ц и п ы в ы п о л н е н и я г и м н а с т и ч е с к и х у п р а ж н е н и 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физических упражнениях.</w:t>
            </w:r>
          </w:p>
          <w:p w:rsidR="007356C8" w:rsidRPr="000864CC" w:rsidRDefault="00AD5EE2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техники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общей разминки с контролем дыхани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приставные шаги вперёд на полной стопе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(гимнастический шаг)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выполения приставных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шагов вперёд на полной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стопе (гимнастический шаг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полупальцах и пятках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выполения шагов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полупальцах и пятках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полупальцах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выпрямленными коленями и в полуприседе («жираф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выполения шагов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полупальцах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выпрямленными коленями и в полуприседе («жираф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 т р о е в ы е у п р а ж н е н и я: построение и перестрое н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е в о д н у и д в е ш е р е н г и с т о я н а м е с т 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повороты направо и налево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81" w:lineRule="auto"/>
              <w:ind w:left="7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 перестроение в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одну и две шеренги стоя на месте.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Строевые упражнения: повороты направо и налево.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в колонне по одному с равномерной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в колонне по одному с равномерной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Размыкания и перестроения.</w:t>
            </w:r>
          </w:p>
          <w:p w:rsidR="007356C8" w:rsidRDefault="00AD5EE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 на месте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Строевой шаг на месте и в движении.</w:t>
            </w:r>
          </w:p>
          <w:p w:rsidR="007356C8" w:rsidRPr="000864CC" w:rsidRDefault="00AD5EE2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Общеразвивающие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на месте (ОРУ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Движение строевым шагом. ОРУ в кругу.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Перестроения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/>
              <w:ind w:left="7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Закрепление выполнения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упражнений общей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разминки.Перестроение в две шеренги.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ОРУ в движении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итогам обучения в 1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танцевальные позиции у опоры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основных танцевальных позиций у опоры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"Веселю свою </w:t>
            </w:r>
            <w:r w:rsidRPr="000864C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игрушку": Способы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"Веселю свою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игрушку": Правила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организации и проведения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356C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4" w:lineRule="auto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сказку".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Спосбоы передвижения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сказку".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 организации и проведения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 мяча двумя руками. Игра «Быстро по местам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Передача мяча одной рукой. Челночный бег.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«Весёлые ребята»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Эстафеты с предметами. Прыжки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Ведение мяча рукой. Игра «К своим флажкам».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Прыжки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Передачи мяча ногой. Эстафеты с предметами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Броски мяча в цель. Игра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«Два мороза».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Прыжковые эстафеты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 «Змейка». Челночный бег Передача мяча двумя руками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 «Два мороза».</w:t>
            </w:r>
          </w:p>
          <w:p w:rsidR="007356C8" w:rsidRPr="000864CC" w:rsidRDefault="00AD5E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Эстафеты с предметами.</w:t>
            </w:r>
          </w:p>
          <w:p w:rsidR="007356C8" w:rsidRDefault="00AD5EE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11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укрепления мышц тела и развития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позвоночника,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разогревания (скручивания) мышц спины («верёвочка»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упражнения для укрепления мышц спины и увеличения их эластичности («рыбка»)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упражнения для укрепления мышц спины и увеличения их эластичности («рыбка»)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гибкости позвоночника 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плечевого пояса («мост») из положения лёж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7356C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развития гибкости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позвоночника и плечевого пояса («мост») из положения лёжа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разминка:упражнения для укрепления мышц ног,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увеличения подвижности тазобедренных, коленных и голеностопных суставов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(«велосипед»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Группировка, кувырок в сторону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группировки, кувырка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сторону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Обобщающий урок по итогам 2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правила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 о м п л е к с у п р а ж н е н и й у т р е н н е й г и м н а с т и к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Комплекс упражнений утренней гимнастики: упражнения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палкой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8" w:lineRule="auto"/>
              <w:ind w:left="72" w:right="720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Самостоятельное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комплекса упражнений утренней гимнастики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со скакалкой: вращение кистью руки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скакалки, сложенной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вчетверо, — перед собой, сложенной вдвое —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боковой плоскостях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со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скакалкой: вращение кистью руки скакалки, сложенной вчетверо, — перед собой,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сложенной вдвое —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боковой плоскостях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Подскоки через скакалку 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подскоков через скакалку 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через скакалку вперёд,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прыжков через скакалку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Самостоятельное выполение упражнений со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упражнения: упражнения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гимнастическим мячом 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скакалкой.</w:t>
            </w:r>
          </w:p>
          <w:p w:rsidR="007356C8" w:rsidRDefault="00AD5EE2">
            <w:pPr>
              <w:autoSpaceDE w:val="0"/>
              <w:autoSpaceDN w:val="0"/>
              <w:spacing w:before="7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 с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упражнения: упражнения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гимнастическим мячом 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вместе".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передвижения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предметами. Упражнения с мячом.</w:t>
            </w:r>
          </w:p>
          <w:p w:rsidR="007356C8" w:rsidRDefault="00AD5EE2">
            <w:pPr>
              <w:autoSpaceDE w:val="0"/>
              <w:autoSpaceDN w:val="0"/>
              <w:spacing w:before="7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Музыкальносценическая игра "Танцуем вместе".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jc w:val="center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Удержание гимнастического мяча. Баланс мяча на ладони, передача мяча из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руки в руку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удержания гимнастического мяча. Баланс мяча на ладони, передача мяча из руки в руку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Одиночный отбив мяча от пола. Переброска мяча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ладони на тыльную сторону руки и обратно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одиночногой отбива мяча от пола, переброски мяча с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ладони на тыльную сторону руки и обратно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Перекат мяча по полу, по рукам.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Эстафета "Передал садись"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Отработка навыков переката мяча по полу, по рукам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 р о с о к и л о в л я м я ч а. П е р е д а ч а м я ч а д в у м я р у к а м и о т г р у д 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броска и ловли мяча.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 мяча снизу. Эстафеты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с мячом.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Игровые задания с мячом. Ведение мяча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3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"Музыкальный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способы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"Музыкальный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правила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организации и проведения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Равновесие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(«эшапе») — колено вперёд попеременно каждой ногой.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 упражнения на равновесие («эшапе») —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колено вперёд попеременно каждой ногой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Равновесие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(«арабеск») попеременно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каждой ногой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Повороты в обе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стороны на 45°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 шаги:«полечка»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 танцевальных шагов «полечка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Танцевальные шаги: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«ковырялочка». Отработка навыков выполения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танцевальных шагов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«ковырялочка»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 танцевальных шагов «ковырялочка»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техники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танцевальных шагов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Равномерный бег.</w:t>
            </w:r>
          </w:p>
          <w:p w:rsidR="007356C8" w:rsidRPr="000864CC" w:rsidRDefault="00AD5E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Чередование ходьбы, бега.</w:t>
            </w:r>
          </w:p>
          <w:p w:rsidR="007356C8" w:rsidRPr="000864CC" w:rsidRDefault="00AD5EE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Считалки для проведения совместных подвижных игр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Челночный бег. Игры на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совершенствование навыков бега,ходьбы.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/>
              <w:ind w:left="7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 в чередовании с ходьбой. Прыжки с места. Прыжки со скакалкой.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Эстафеты без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Ходьба и бег. Различные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ходьбы.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Бег с изменен направления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Равномерный бег до 6 минут. Прыжки со скакалкой.</w:t>
            </w:r>
          </w:p>
          <w:p w:rsidR="007356C8" w:rsidRPr="000864CC" w:rsidRDefault="00AD5EE2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Подвижная игра «Зайцы в огороде»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 на 30 метров. Челночный бег.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 на низкой перекладине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Прыжки. Прыжок в длину с места.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Подтягивание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высокой перекладине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 60 метров. Подвижная игра "Заяц без домика"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теннисного мяча на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дальность.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Подвижная игра "Лапта"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в вертикальную цель. Подвижная игра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"Охотники и утки"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Игры на закрепление и </w:t>
            </w:r>
            <w:r w:rsidRPr="000864CC">
              <w:rPr>
                <w:lang w:val="ru-RU"/>
              </w:rPr>
              <w:br/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развития скоростных </w:t>
            </w: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способностей.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Музыкально-сценические и подвижные игры по выбору учащихся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56C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1 класса.</w:t>
            </w:r>
          </w:p>
          <w:p w:rsidR="007356C8" w:rsidRDefault="00AD5EE2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Контрольные задания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356C8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Pr="000864CC" w:rsidRDefault="00AD5E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864C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356C8" w:rsidRDefault="00AD5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</w:t>
            </w:r>
          </w:p>
        </w:tc>
      </w:tr>
    </w:tbl>
    <w:p w:rsidR="007356C8" w:rsidRDefault="007356C8">
      <w:pPr>
        <w:autoSpaceDE w:val="0"/>
        <w:autoSpaceDN w:val="0"/>
        <w:spacing w:after="0" w:line="14" w:lineRule="exact"/>
      </w:pPr>
    </w:p>
    <w:p w:rsidR="007356C8" w:rsidRDefault="007356C8">
      <w:pPr>
        <w:sectPr w:rsidR="007356C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Default="007356C8">
      <w:pPr>
        <w:autoSpaceDE w:val="0"/>
        <w:autoSpaceDN w:val="0"/>
        <w:spacing w:after="78" w:line="220" w:lineRule="exact"/>
      </w:pPr>
    </w:p>
    <w:p w:rsidR="007356C8" w:rsidRDefault="00AD5EE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356C8" w:rsidRDefault="00AD5EE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356C8" w:rsidRPr="000864CC" w:rsidRDefault="00AD5EE2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культура, 1-4 класс/Лях В.И., Акционерное общество «Издательство «Просвещение»; Физическая культура. Гимнастика (в 2 частях);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1-4 класс/Винер 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И.А.;</w:t>
      </w:r>
    </w:p>
    <w:p w:rsidR="007356C8" w:rsidRPr="000864CC" w:rsidRDefault="00AD5EE2">
      <w:pPr>
        <w:autoSpaceDE w:val="0"/>
        <w:autoSpaceDN w:val="0"/>
        <w:spacing w:before="262" w:after="0" w:line="230" w:lineRule="auto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356C8" w:rsidRPr="000864CC" w:rsidRDefault="00AD5EE2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</w:t>
      </w:r>
    </w:p>
    <w:p w:rsidR="007356C8" w:rsidRPr="000864CC" w:rsidRDefault="00AD5EE2">
      <w:pPr>
        <w:autoSpaceDE w:val="0"/>
        <w:autoSpaceDN w:val="0"/>
        <w:spacing w:before="264" w:after="0" w:line="230" w:lineRule="auto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</w:t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 РЕСУРСЫ СЕТИ ИНТЕРНЕТ</w:t>
      </w:r>
    </w:p>
    <w:p w:rsidR="007356C8" w:rsidRPr="000864CC" w:rsidRDefault="00AD5EE2">
      <w:pPr>
        <w:autoSpaceDE w:val="0"/>
        <w:autoSpaceDN w:val="0"/>
        <w:spacing w:before="168" w:after="0" w:line="281" w:lineRule="auto"/>
        <w:ind w:right="2880"/>
        <w:rPr>
          <w:lang w:val="ru-RU"/>
        </w:rPr>
      </w:pP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электронная школа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Раздел сайта корпорации «Российский учебник» «Начальное образование»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rosuchebnik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metodicheskaja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pomosch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nachalnoe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obrazovanie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/«Открытый урок. Первое сентября»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«Начальна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 xml:space="preserve">я школа»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356C8" w:rsidRPr="000864CC" w:rsidRDefault="007356C8">
      <w:pPr>
        <w:autoSpaceDE w:val="0"/>
        <w:autoSpaceDN w:val="0"/>
        <w:spacing w:after="78" w:line="220" w:lineRule="exact"/>
        <w:rPr>
          <w:lang w:val="ru-RU"/>
        </w:rPr>
      </w:pPr>
    </w:p>
    <w:p w:rsidR="007356C8" w:rsidRPr="000864CC" w:rsidRDefault="00AD5EE2">
      <w:pPr>
        <w:autoSpaceDE w:val="0"/>
        <w:autoSpaceDN w:val="0"/>
        <w:spacing w:after="0" w:line="230" w:lineRule="auto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</w:t>
      </w: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>ПРОЦЕССА</w:t>
      </w:r>
    </w:p>
    <w:p w:rsidR="007356C8" w:rsidRPr="000864CC" w:rsidRDefault="00AD5EE2">
      <w:pPr>
        <w:autoSpaceDE w:val="0"/>
        <w:autoSpaceDN w:val="0"/>
        <w:spacing w:before="346" w:after="0" w:line="302" w:lineRule="auto"/>
        <w:ind w:right="288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Стадион, спортивный зал, мишени для метания, волейбольная сетка, Баскетбольный щит, Разметка</w:t>
      </w:r>
    </w:p>
    <w:p w:rsidR="007356C8" w:rsidRPr="000864CC" w:rsidRDefault="00AD5EE2">
      <w:pPr>
        <w:autoSpaceDE w:val="0"/>
        <w:autoSpaceDN w:val="0"/>
        <w:spacing w:before="262" w:after="0" w:line="302" w:lineRule="auto"/>
        <w:ind w:right="288"/>
        <w:rPr>
          <w:lang w:val="ru-RU"/>
        </w:rPr>
      </w:pPr>
      <w:r w:rsidRPr="000864C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0864CC">
        <w:rPr>
          <w:lang w:val="ru-RU"/>
        </w:rPr>
        <w:br/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Спортивный инвентарь: Свисток, секундомер, линейка, эстафетные палочки, мячи, кубики</w:t>
      </w:r>
      <w:r w:rsidRPr="000864CC">
        <w:rPr>
          <w:rFonts w:ascii="Times New Roman" w:eastAsia="Times New Roman" w:hAnsi="Times New Roman"/>
          <w:color w:val="000000"/>
          <w:sz w:val="24"/>
          <w:lang w:val="ru-RU"/>
        </w:rPr>
        <w:t>, кольца</w:t>
      </w:r>
    </w:p>
    <w:p w:rsidR="007356C8" w:rsidRPr="000864CC" w:rsidRDefault="007356C8">
      <w:pPr>
        <w:rPr>
          <w:lang w:val="ru-RU"/>
        </w:rPr>
        <w:sectPr w:rsidR="007356C8" w:rsidRPr="000864C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D5EE2" w:rsidRPr="000864CC" w:rsidRDefault="00AD5EE2">
      <w:pPr>
        <w:rPr>
          <w:lang w:val="ru-RU"/>
        </w:rPr>
      </w:pPr>
    </w:p>
    <w:sectPr w:rsidR="00AD5EE2" w:rsidRPr="000864C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0864CC"/>
    <w:rsid w:val="0015074B"/>
    <w:rsid w:val="0029639D"/>
    <w:rsid w:val="00326F90"/>
    <w:rsid w:val="007356C8"/>
    <w:rsid w:val="00AA1D8D"/>
    <w:rsid w:val="00AD5EE2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40055"/>
  <w14:defaultImageDpi w14:val="300"/>
  <w15:docId w15:val="{51C5DB7C-00CF-40D9-AC12-C6F0EFFC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F4C6C8-7F8C-4686-80A1-4D2285F2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8696</Words>
  <Characters>49571</Characters>
  <Application>Microsoft Office Word</Application>
  <DocSecurity>0</DocSecurity>
  <Lines>413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58151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2</cp:lastModifiedBy>
  <cp:revision>2</cp:revision>
  <dcterms:created xsi:type="dcterms:W3CDTF">2022-08-24T08:11:00Z</dcterms:created>
  <dcterms:modified xsi:type="dcterms:W3CDTF">2022-08-24T08:11:00Z</dcterms:modified>
  <cp:category/>
</cp:coreProperties>
</file>